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CF4AC" w14:textId="77777777" w:rsidR="00FB5933" w:rsidRPr="001E3BCB" w:rsidRDefault="003F2350" w:rsidP="00FB593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eastAsia="SimSun"/>
          <w:b/>
          <w:bCs/>
          <w:lang w:val="en-US"/>
        </w:rPr>
      </w:pPr>
      <w:bookmarkStart w:id="0" w:name="_Hlk3281686"/>
      <w:r>
        <w:rPr>
          <w:rFonts w:eastAsia="SimSun"/>
          <w:b/>
          <w:bCs/>
          <w:lang w:val="en-US"/>
        </w:rPr>
        <w:t xml:space="preserve">Supplementary </w:t>
      </w:r>
      <w:bookmarkEnd w:id="0"/>
      <w:r w:rsidR="00A1162A">
        <w:rPr>
          <w:rFonts w:eastAsia="SimSun"/>
          <w:b/>
          <w:bCs/>
          <w:lang w:val="en-US"/>
        </w:rPr>
        <w:t>M</w:t>
      </w:r>
      <w:r>
        <w:rPr>
          <w:rFonts w:eastAsia="SimSun"/>
          <w:b/>
          <w:bCs/>
          <w:lang w:val="en-US"/>
        </w:rPr>
        <w:t>aterials</w:t>
      </w:r>
    </w:p>
    <w:p w14:paraId="2E335855" w14:textId="77777777" w:rsidR="00A16621" w:rsidRPr="001E3BCB" w:rsidRDefault="00A1162A" w:rsidP="00FB5933">
      <w:pPr>
        <w:spacing w:after="0" w:line="480" w:lineRule="auto"/>
        <w:jc w:val="both"/>
      </w:pPr>
      <w:r w:rsidRPr="00A1162A">
        <w:rPr>
          <w:rFonts w:eastAsia="SimSun"/>
          <w:b/>
          <w:lang w:val="en-US"/>
        </w:rPr>
        <w:t xml:space="preserve">Supplementary </w:t>
      </w:r>
      <w:r>
        <w:rPr>
          <w:rFonts w:eastAsia="SimSun"/>
          <w:b/>
          <w:lang w:val="en-US"/>
        </w:rPr>
        <w:t>t</w:t>
      </w:r>
      <w:r w:rsidR="006D3DAE">
        <w:rPr>
          <w:rFonts w:eastAsia="SimSun"/>
          <w:b/>
          <w:lang w:val="en-US"/>
        </w:rPr>
        <w:t>able S1</w:t>
      </w:r>
      <w:r w:rsidR="00A16621" w:rsidRPr="001E3BCB">
        <w:rPr>
          <w:b/>
        </w:rPr>
        <w:t xml:space="preserve">_Sheet1. </w:t>
      </w:r>
      <w:r w:rsidR="00A16621" w:rsidRPr="001E3BCB">
        <w:t xml:space="preserve">Genome-wide identification of genes encoding PF01397 domain in </w:t>
      </w:r>
      <w:r w:rsidR="00E80F6E" w:rsidRPr="001E3BCB">
        <w:t>44</w:t>
      </w:r>
      <w:r w:rsidR="00A16621" w:rsidRPr="001E3BCB">
        <w:t xml:space="preserve"> plant species</w:t>
      </w:r>
    </w:p>
    <w:p w14:paraId="02D0734C" w14:textId="77777777" w:rsidR="00A16621" w:rsidRPr="001E3BCB" w:rsidRDefault="00A1162A" w:rsidP="00FB5933">
      <w:pPr>
        <w:spacing w:after="0" w:line="480" w:lineRule="auto"/>
        <w:jc w:val="both"/>
      </w:pPr>
      <w:r w:rsidRPr="00A1162A">
        <w:rPr>
          <w:rFonts w:eastAsia="SimSun"/>
          <w:b/>
          <w:lang w:val="en-US"/>
        </w:rPr>
        <w:t xml:space="preserve">Supplementary </w:t>
      </w:r>
      <w:r>
        <w:rPr>
          <w:rFonts w:eastAsia="SimSun"/>
          <w:b/>
          <w:lang w:val="en-US"/>
        </w:rPr>
        <w:t>t</w:t>
      </w:r>
      <w:r w:rsidR="00397D0D">
        <w:rPr>
          <w:rFonts w:eastAsia="SimSun"/>
          <w:b/>
          <w:lang w:val="en-US"/>
        </w:rPr>
        <w:t>able S1</w:t>
      </w:r>
      <w:r w:rsidR="00A16621" w:rsidRPr="001E3BCB">
        <w:rPr>
          <w:b/>
        </w:rPr>
        <w:t xml:space="preserve">_Sheet2. </w:t>
      </w:r>
      <w:r w:rsidR="00A16621" w:rsidRPr="001E3BCB">
        <w:t xml:space="preserve">Genome-wide identification of genes encoding PF03936 domain in </w:t>
      </w:r>
      <w:r w:rsidR="00E80F6E" w:rsidRPr="001E3BCB">
        <w:t>44</w:t>
      </w:r>
      <w:r w:rsidR="00A16621" w:rsidRPr="001E3BCB">
        <w:t xml:space="preserve"> plant species</w:t>
      </w:r>
    </w:p>
    <w:p w14:paraId="11E3E9DA" w14:textId="77777777" w:rsidR="00A16621" w:rsidRDefault="00A1162A" w:rsidP="00FB5933">
      <w:pPr>
        <w:spacing w:after="0" w:line="480" w:lineRule="auto"/>
        <w:jc w:val="both"/>
      </w:pPr>
      <w:r w:rsidRPr="00A1162A">
        <w:rPr>
          <w:rFonts w:eastAsia="SimSun"/>
          <w:b/>
          <w:lang w:val="en-US"/>
        </w:rPr>
        <w:t xml:space="preserve">Supplementary </w:t>
      </w:r>
      <w:r>
        <w:rPr>
          <w:rFonts w:eastAsia="SimSun"/>
          <w:b/>
          <w:lang w:val="en-US"/>
        </w:rPr>
        <w:t>t</w:t>
      </w:r>
      <w:r w:rsidR="00397D0D">
        <w:rPr>
          <w:rFonts w:eastAsia="SimSun"/>
          <w:b/>
          <w:lang w:val="en-US"/>
        </w:rPr>
        <w:t>able S1</w:t>
      </w:r>
      <w:r w:rsidR="00A16621" w:rsidRPr="001E3BCB">
        <w:rPr>
          <w:b/>
        </w:rPr>
        <w:t xml:space="preserve">_Sheet3. </w:t>
      </w:r>
      <w:r w:rsidR="00A16621" w:rsidRPr="001E3BCB">
        <w:t xml:space="preserve">Genome-wide identification of genes encoding both PF01397 and PF03936 domains in </w:t>
      </w:r>
      <w:r w:rsidR="00E80F6E" w:rsidRPr="001E3BCB">
        <w:t>44</w:t>
      </w:r>
      <w:r w:rsidR="00A16621" w:rsidRPr="001E3BCB">
        <w:t xml:space="preserve"> plant species</w:t>
      </w:r>
      <w:r w:rsidR="00F5551E" w:rsidRPr="001E3BCB">
        <w:t>.</w:t>
      </w:r>
    </w:p>
    <w:p w14:paraId="6F8F0F5C" w14:textId="77777777" w:rsidR="00397D0D" w:rsidRPr="001E3BCB" w:rsidRDefault="00A1162A" w:rsidP="00397D0D">
      <w:pPr>
        <w:spacing w:after="0" w:line="480" w:lineRule="auto"/>
        <w:jc w:val="both"/>
      </w:pPr>
      <w:r w:rsidRPr="00A1162A">
        <w:rPr>
          <w:b/>
        </w:rPr>
        <w:t xml:space="preserve">Supplementary </w:t>
      </w:r>
      <w:r>
        <w:rPr>
          <w:b/>
        </w:rPr>
        <w:t>t</w:t>
      </w:r>
      <w:r w:rsidR="00397D0D">
        <w:rPr>
          <w:b/>
        </w:rPr>
        <w:t>able S2</w:t>
      </w:r>
      <w:r w:rsidR="00397D0D" w:rsidRPr="001E3BCB">
        <w:rPr>
          <w:b/>
        </w:rPr>
        <w:t xml:space="preserve">. </w:t>
      </w:r>
      <w:proofErr w:type="spellStart"/>
      <w:r w:rsidR="00397D0D" w:rsidRPr="001E3BCB">
        <w:t>Unigenes</w:t>
      </w:r>
      <w:proofErr w:type="spellEnd"/>
      <w:r w:rsidR="00397D0D" w:rsidRPr="001E3BCB">
        <w:t xml:space="preserve"> encoding TPSs in the mint genome based on the RNA-</w:t>
      </w:r>
      <w:proofErr w:type="spellStart"/>
      <w:r w:rsidR="00397D0D" w:rsidRPr="001E3BCB">
        <w:t>Seq</w:t>
      </w:r>
      <w:proofErr w:type="spellEnd"/>
      <w:r w:rsidR="00397D0D" w:rsidRPr="001E3BCB">
        <w:t xml:space="preserve"> dataset.</w:t>
      </w:r>
    </w:p>
    <w:p w14:paraId="5E4D31FC" w14:textId="77777777" w:rsidR="00397D0D" w:rsidRPr="001E3BCB" w:rsidRDefault="00A1162A" w:rsidP="00397D0D">
      <w:pPr>
        <w:spacing w:after="0" w:line="480" w:lineRule="auto"/>
        <w:jc w:val="both"/>
      </w:pPr>
      <w:r w:rsidRPr="00A1162A">
        <w:rPr>
          <w:b/>
        </w:rPr>
        <w:t xml:space="preserve">Supplementary </w:t>
      </w:r>
      <w:r>
        <w:rPr>
          <w:b/>
        </w:rPr>
        <w:t>t</w:t>
      </w:r>
      <w:r w:rsidR="00397D0D">
        <w:rPr>
          <w:b/>
        </w:rPr>
        <w:t>able S3</w:t>
      </w:r>
      <w:r w:rsidR="00397D0D" w:rsidRPr="001E3BCB">
        <w:rPr>
          <w:b/>
        </w:rPr>
        <w:t>.</w:t>
      </w:r>
      <w:r w:rsidR="00397D0D" w:rsidRPr="001E3BCB">
        <w:t xml:space="preserve"> </w:t>
      </w:r>
      <w:proofErr w:type="spellStart"/>
      <w:r w:rsidR="00397D0D" w:rsidRPr="001E3BCB">
        <w:t>Unigenes</w:t>
      </w:r>
      <w:proofErr w:type="spellEnd"/>
      <w:r w:rsidR="00397D0D" w:rsidRPr="001E3BCB">
        <w:t xml:space="preserve"> encoding TPSs in the basil genome based on the RNA-</w:t>
      </w:r>
      <w:proofErr w:type="spellStart"/>
      <w:r w:rsidR="00397D0D" w:rsidRPr="001E3BCB">
        <w:t>Seq</w:t>
      </w:r>
      <w:proofErr w:type="spellEnd"/>
      <w:r w:rsidR="00397D0D" w:rsidRPr="001E3BCB">
        <w:t xml:space="preserve"> dataset.</w:t>
      </w:r>
    </w:p>
    <w:p w14:paraId="52836A3C" w14:textId="77777777" w:rsidR="00397D0D" w:rsidRPr="001E3BCB" w:rsidRDefault="00A1162A" w:rsidP="00397D0D">
      <w:pPr>
        <w:spacing w:after="0" w:line="480" w:lineRule="auto"/>
        <w:jc w:val="both"/>
      </w:pPr>
      <w:r w:rsidRPr="00A1162A">
        <w:rPr>
          <w:b/>
        </w:rPr>
        <w:t xml:space="preserve">Supplementary </w:t>
      </w:r>
      <w:r>
        <w:rPr>
          <w:b/>
        </w:rPr>
        <w:t>t</w:t>
      </w:r>
      <w:r w:rsidR="00397D0D">
        <w:rPr>
          <w:b/>
        </w:rPr>
        <w:t>able S4</w:t>
      </w:r>
      <w:r w:rsidR="00397D0D" w:rsidRPr="001E3BCB">
        <w:rPr>
          <w:b/>
        </w:rPr>
        <w:t xml:space="preserve">. </w:t>
      </w:r>
      <w:r w:rsidR="00397D0D" w:rsidRPr="001E3BCB">
        <w:t>Genome-wide identification of genes encoding TPSs in basil based on the whole genome sequence.</w:t>
      </w:r>
    </w:p>
    <w:p w14:paraId="168F69E6" w14:textId="77777777" w:rsidR="00A16621" w:rsidRPr="001E3BCB" w:rsidRDefault="00A1162A" w:rsidP="00FB5933">
      <w:pPr>
        <w:spacing w:after="0" w:line="480" w:lineRule="auto"/>
        <w:jc w:val="both"/>
        <w:rPr>
          <w:kern w:val="24"/>
          <w:lang w:val="en-US"/>
        </w:rPr>
      </w:pPr>
      <w:r w:rsidRPr="00A1162A">
        <w:rPr>
          <w:b/>
          <w:bCs/>
          <w:kern w:val="24"/>
          <w:lang w:val="en-US"/>
        </w:rPr>
        <w:t xml:space="preserve">Supplementary </w:t>
      </w:r>
      <w:r>
        <w:rPr>
          <w:b/>
          <w:bCs/>
          <w:kern w:val="24"/>
          <w:lang w:val="en-US"/>
        </w:rPr>
        <w:t>f</w:t>
      </w:r>
      <w:r w:rsidR="00397D0D">
        <w:rPr>
          <w:b/>
          <w:bCs/>
          <w:kern w:val="24"/>
          <w:lang w:val="en-US"/>
        </w:rPr>
        <w:t>igure S1</w:t>
      </w:r>
      <w:r w:rsidR="00A16621" w:rsidRPr="001E3BCB">
        <w:rPr>
          <w:kern w:val="24"/>
          <w:lang w:val="en-US"/>
        </w:rPr>
        <w:t>. The enlarged phylogenetic trees in Figure 2.</w:t>
      </w:r>
    </w:p>
    <w:p w14:paraId="16DE57D3" w14:textId="77777777" w:rsidR="00A16621" w:rsidRPr="001E3BCB" w:rsidRDefault="00A1162A" w:rsidP="00FB5933">
      <w:pPr>
        <w:spacing w:after="0" w:line="480" w:lineRule="auto"/>
        <w:jc w:val="both"/>
      </w:pPr>
      <w:r w:rsidRPr="00A1162A">
        <w:rPr>
          <w:b/>
        </w:rPr>
        <w:t xml:space="preserve">Supplementary </w:t>
      </w:r>
      <w:r>
        <w:rPr>
          <w:b/>
        </w:rPr>
        <w:t>f</w:t>
      </w:r>
      <w:r w:rsidR="00397D0D">
        <w:rPr>
          <w:b/>
        </w:rPr>
        <w:t>igure S2</w:t>
      </w:r>
      <w:r w:rsidR="00A16621" w:rsidRPr="001E3BCB">
        <w:rPr>
          <w:b/>
        </w:rPr>
        <w:t xml:space="preserve">. </w:t>
      </w:r>
      <w:r w:rsidR="00A16621" w:rsidRPr="001E3BCB">
        <w:t>The enlarged phylogenetic tree of Figure 3.</w:t>
      </w:r>
    </w:p>
    <w:p w14:paraId="6ADC0720" w14:textId="77777777" w:rsidR="00F5551E" w:rsidRPr="001E3BCB" w:rsidRDefault="00A1162A" w:rsidP="00F5551E">
      <w:r w:rsidRPr="00A1162A">
        <w:rPr>
          <w:b/>
          <w:bCs/>
          <w:color w:val="000000" w:themeColor="text1"/>
          <w:kern w:val="24"/>
          <w:lang w:val="en-US"/>
        </w:rPr>
        <w:t xml:space="preserve">Supplementary </w:t>
      </w:r>
      <w:r>
        <w:rPr>
          <w:b/>
          <w:bCs/>
          <w:color w:val="000000" w:themeColor="text1"/>
          <w:kern w:val="24"/>
          <w:lang w:val="en-US"/>
        </w:rPr>
        <w:t>f</w:t>
      </w:r>
      <w:r w:rsidR="00397D0D">
        <w:rPr>
          <w:b/>
          <w:bCs/>
          <w:color w:val="000000" w:themeColor="text1"/>
          <w:kern w:val="24"/>
          <w:lang w:val="en-US"/>
        </w:rPr>
        <w:t>igure S3</w:t>
      </w:r>
      <w:r w:rsidR="00F5551E" w:rsidRPr="001E3BCB">
        <w:rPr>
          <w:b/>
          <w:bCs/>
          <w:color w:val="000000" w:themeColor="text1"/>
          <w:kern w:val="24"/>
          <w:lang w:val="en-US"/>
        </w:rPr>
        <w:t>.</w:t>
      </w:r>
      <w:r w:rsidR="00F5551E" w:rsidRPr="001E3BCB">
        <w:rPr>
          <w:bCs/>
          <w:color w:val="000000" w:themeColor="text1"/>
          <w:kern w:val="24"/>
          <w:lang w:val="en-US"/>
        </w:rPr>
        <w:t xml:space="preserve"> Identification and characterization of the </w:t>
      </w:r>
      <w:r w:rsidR="00F5551E" w:rsidRPr="001E3BCB">
        <w:rPr>
          <w:bCs/>
          <w:i/>
          <w:iCs/>
          <w:color w:val="000000" w:themeColor="text1"/>
          <w:kern w:val="24"/>
          <w:lang w:val="en-US"/>
        </w:rPr>
        <w:t>TPS</w:t>
      </w:r>
      <w:r w:rsidR="00F5551E" w:rsidRPr="001E3BCB">
        <w:rPr>
          <w:bCs/>
          <w:color w:val="000000" w:themeColor="text1"/>
          <w:kern w:val="24"/>
          <w:lang w:val="en-US"/>
        </w:rPr>
        <w:t xml:space="preserve"> family in mint and basil.</w:t>
      </w:r>
    </w:p>
    <w:p w14:paraId="160A4FC9" w14:textId="77777777" w:rsidR="00F5551E" w:rsidRPr="001E3BCB" w:rsidRDefault="00A1162A" w:rsidP="00F5551E">
      <w:r w:rsidRPr="00A1162A">
        <w:rPr>
          <w:b/>
        </w:rPr>
        <w:t xml:space="preserve">Supplementary </w:t>
      </w:r>
      <w:r>
        <w:rPr>
          <w:b/>
        </w:rPr>
        <w:t>f</w:t>
      </w:r>
      <w:r w:rsidR="00397D0D">
        <w:rPr>
          <w:b/>
        </w:rPr>
        <w:t>igure S4</w:t>
      </w:r>
      <w:r w:rsidR="00F5551E" w:rsidRPr="001E3BCB">
        <w:rPr>
          <w:b/>
        </w:rPr>
        <w:t>.</w:t>
      </w:r>
      <w:r w:rsidR="00F5551E" w:rsidRPr="001E3BCB">
        <w:t xml:space="preserve"> Expression profiling of TPSs in mint and bail based on RNA-</w:t>
      </w:r>
      <w:proofErr w:type="spellStart"/>
      <w:r w:rsidR="00F5551E" w:rsidRPr="001E3BCB">
        <w:t>Seq</w:t>
      </w:r>
      <w:proofErr w:type="spellEnd"/>
      <w:r w:rsidR="00F5551E" w:rsidRPr="001E3BCB">
        <w:t xml:space="preserve"> analysis.</w:t>
      </w:r>
    </w:p>
    <w:p w14:paraId="24A3A0EC" w14:textId="77777777" w:rsidR="00F5551E" w:rsidRPr="001E3BCB" w:rsidRDefault="00F5551E" w:rsidP="00FB5933">
      <w:pPr>
        <w:spacing w:after="0" w:line="480" w:lineRule="auto"/>
        <w:jc w:val="both"/>
      </w:pPr>
    </w:p>
    <w:p w14:paraId="34613B7A" w14:textId="77777777" w:rsidR="008D5E1E" w:rsidRPr="001E3BCB" w:rsidRDefault="008D5E1E" w:rsidP="008D5E1E">
      <w:pPr>
        <w:spacing w:after="0" w:line="480" w:lineRule="auto"/>
        <w:jc w:val="both"/>
      </w:pPr>
      <w:bookmarkStart w:id="1" w:name="_GoBack"/>
      <w:bookmarkEnd w:id="1"/>
    </w:p>
    <w:sectPr w:rsidR="008D5E1E" w:rsidRPr="001E3BCB" w:rsidSect="009F4653"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CA7F7" w14:textId="77777777" w:rsidR="00D32BA3" w:rsidRDefault="00D32BA3" w:rsidP="00D5679E">
      <w:pPr>
        <w:spacing w:after="0" w:line="240" w:lineRule="auto"/>
      </w:pPr>
      <w:r>
        <w:separator/>
      </w:r>
    </w:p>
  </w:endnote>
  <w:endnote w:type="continuationSeparator" w:id="0">
    <w:p w14:paraId="7B3A01D2" w14:textId="77777777" w:rsidR="00D32BA3" w:rsidRDefault="00D32BA3" w:rsidP="00D56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0263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55F79C" w14:textId="77777777" w:rsidR="005C558B" w:rsidRDefault="005C55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14:paraId="0708D6F2" w14:textId="77777777" w:rsidR="005C558B" w:rsidRDefault="005C5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571A1" w14:textId="77777777" w:rsidR="00D32BA3" w:rsidRDefault="00D32BA3" w:rsidP="00D5679E">
      <w:pPr>
        <w:spacing w:after="0" w:line="240" w:lineRule="auto"/>
      </w:pPr>
      <w:r>
        <w:separator/>
      </w:r>
    </w:p>
  </w:footnote>
  <w:footnote w:type="continuationSeparator" w:id="0">
    <w:p w14:paraId="3F47440F" w14:textId="77777777" w:rsidR="00D32BA3" w:rsidRDefault="00D32BA3" w:rsidP="00D56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C79D7"/>
    <w:multiLevelType w:val="hybridMultilevel"/>
    <w:tmpl w:val="1632D8A4"/>
    <w:lvl w:ilvl="0" w:tplc="4190C6E0">
      <w:start w:val="10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4D2C7C"/>
    <w:multiLevelType w:val="hybridMultilevel"/>
    <w:tmpl w:val="8B6C41AE"/>
    <w:lvl w:ilvl="0" w:tplc="FDE62BA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C3859"/>
    <w:multiLevelType w:val="hybridMultilevel"/>
    <w:tmpl w:val="1910EEA2"/>
    <w:lvl w:ilvl="0" w:tplc="23A01AD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F50548"/>
    <w:multiLevelType w:val="hybridMultilevel"/>
    <w:tmpl w:val="3CB8C8AC"/>
    <w:lvl w:ilvl="0" w:tplc="4E824CDE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B324F"/>
    <w:multiLevelType w:val="hybridMultilevel"/>
    <w:tmpl w:val="FCD8A422"/>
    <w:lvl w:ilvl="0" w:tplc="D2106BB2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97E"/>
    <w:rsid w:val="00000EB0"/>
    <w:rsid w:val="00001B3C"/>
    <w:rsid w:val="00002A4E"/>
    <w:rsid w:val="000038C0"/>
    <w:rsid w:val="0000621D"/>
    <w:rsid w:val="0000741C"/>
    <w:rsid w:val="0000758A"/>
    <w:rsid w:val="00007839"/>
    <w:rsid w:val="0001037B"/>
    <w:rsid w:val="0001147C"/>
    <w:rsid w:val="00013FB0"/>
    <w:rsid w:val="00014B1A"/>
    <w:rsid w:val="00017D74"/>
    <w:rsid w:val="00021C5E"/>
    <w:rsid w:val="00021F4C"/>
    <w:rsid w:val="000249BE"/>
    <w:rsid w:val="00024FED"/>
    <w:rsid w:val="00031D22"/>
    <w:rsid w:val="00031EE0"/>
    <w:rsid w:val="00032626"/>
    <w:rsid w:val="0003335A"/>
    <w:rsid w:val="0003583E"/>
    <w:rsid w:val="000376F7"/>
    <w:rsid w:val="00037918"/>
    <w:rsid w:val="00040825"/>
    <w:rsid w:val="00046B88"/>
    <w:rsid w:val="00050B65"/>
    <w:rsid w:val="00050BEF"/>
    <w:rsid w:val="00050F75"/>
    <w:rsid w:val="0005242E"/>
    <w:rsid w:val="00053DA9"/>
    <w:rsid w:val="00056794"/>
    <w:rsid w:val="00060264"/>
    <w:rsid w:val="00061CD5"/>
    <w:rsid w:val="00061DD9"/>
    <w:rsid w:val="00062DD8"/>
    <w:rsid w:val="00065D6F"/>
    <w:rsid w:val="00067B5F"/>
    <w:rsid w:val="00067DE3"/>
    <w:rsid w:val="0007075B"/>
    <w:rsid w:val="00070801"/>
    <w:rsid w:val="00082E00"/>
    <w:rsid w:val="000867AF"/>
    <w:rsid w:val="00086D51"/>
    <w:rsid w:val="00091C57"/>
    <w:rsid w:val="000921C0"/>
    <w:rsid w:val="00095DFF"/>
    <w:rsid w:val="00097831"/>
    <w:rsid w:val="000A10BC"/>
    <w:rsid w:val="000A10CE"/>
    <w:rsid w:val="000A2B5E"/>
    <w:rsid w:val="000A391E"/>
    <w:rsid w:val="000A526A"/>
    <w:rsid w:val="000A76F4"/>
    <w:rsid w:val="000B0498"/>
    <w:rsid w:val="000B0B92"/>
    <w:rsid w:val="000B1016"/>
    <w:rsid w:val="000B14D5"/>
    <w:rsid w:val="000B1B24"/>
    <w:rsid w:val="000B24D6"/>
    <w:rsid w:val="000B31D9"/>
    <w:rsid w:val="000B657D"/>
    <w:rsid w:val="000C19B6"/>
    <w:rsid w:val="000C7960"/>
    <w:rsid w:val="000D06F1"/>
    <w:rsid w:val="000D5875"/>
    <w:rsid w:val="000D5D82"/>
    <w:rsid w:val="000D66E2"/>
    <w:rsid w:val="000D712B"/>
    <w:rsid w:val="000D77B4"/>
    <w:rsid w:val="000E148B"/>
    <w:rsid w:val="000E76ED"/>
    <w:rsid w:val="000F5CAB"/>
    <w:rsid w:val="000F63FC"/>
    <w:rsid w:val="001012C5"/>
    <w:rsid w:val="0010194F"/>
    <w:rsid w:val="0010446F"/>
    <w:rsid w:val="00104CA9"/>
    <w:rsid w:val="0010672D"/>
    <w:rsid w:val="0011118C"/>
    <w:rsid w:val="00111EEA"/>
    <w:rsid w:val="001120DD"/>
    <w:rsid w:val="001142E6"/>
    <w:rsid w:val="0011436E"/>
    <w:rsid w:val="001147EB"/>
    <w:rsid w:val="001200EE"/>
    <w:rsid w:val="00121156"/>
    <w:rsid w:val="001228A4"/>
    <w:rsid w:val="001238E5"/>
    <w:rsid w:val="00124FCD"/>
    <w:rsid w:val="001268E1"/>
    <w:rsid w:val="00132E60"/>
    <w:rsid w:val="001362EE"/>
    <w:rsid w:val="00137D5F"/>
    <w:rsid w:val="00141ED8"/>
    <w:rsid w:val="001466CE"/>
    <w:rsid w:val="0014725B"/>
    <w:rsid w:val="00150048"/>
    <w:rsid w:val="00151E09"/>
    <w:rsid w:val="00154023"/>
    <w:rsid w:val="00154DAD"/>
    <w:rsid w:val="00160B11"/>
    <w:rsid w:val="00167999"/>
    <w:rsid w:val="00172504"/>
    <w:rsid w:val="0017263C"/>
    <w:rsid w:val="00173698"/>
    <w:rsid w:val="00175A4D"/>
    <w:rsid w:val="00177613"/>
    <w:rsid w:val="00182EDD"/>
    <w:rsid w:val="0018335D"/>
    <w:rsid w:val="001840B2"/>
    <w:rsid w:val="00186077"/>
    <w:rsid w:val="00186826"/>
    <w:rsid w:val="00187547"/>
    <w:rsid w:val="001910E9"/>
    <w:rsid w:val="00191CDD"/>
    <w:rsid w:val="001926C6"/>
    <w:rsid w:val="00193DC3"/>
    <w:rsid w:val="00194FE2"/>
    <w:rsid w:val="0019786E"/>
    <w:rsid w:val="001A2364"/>
    <w:rsid w:val="001A421F"/>
    <w:rsid w:val="001B0347"/>
    <w:rsid w:val="001B1857"/>
    <w:rsid w:val="001B5796"/>
    <w:rsid w:val="001B5B98"/>
    <w:rsid w:val="001B6A6D"/>
    <w:rsid w:val="001C0B89"/>
    <w:rsid w:val="001C2AF3"/>
    <w:rsid w:val="001C4C40"/>
    <w:rsid w:val="001C66A9"/>
    <w:rsid w:val="001D06F2"/>
    <w:rsid w:val="001D4D48"/>
    <w:rsid w:val="001D7B4F"/>
    <w:rsid w:val="001E1C23"/>
    <w:rsid w:val="001E1F30"/>
    <w:rsid w:val="001E3BCB"/>
    <w:rsid w:val="001E701A"/>
    <w:rsid w:val="001E74AE"/>
    <w:rsid w:val="001F0800"/>
    <w:rsid w:val="001F6CE4"/>
    <w:rsid w:val="001F6D7F"/>
    <w:rsid w:val="001F73B2"/>
    <w:rsid w:val="0020193C"/>
    <w:rsid w:val="00202348"/>
    <w:rsid w:val="00204DA3"/>
    <w:rsid w:val="00210BC3"/>
    <w:rsid w:val="002115FA"/>
    <w:rsid w:val="00212783"/>
    <w:rsid w:val="00215D54"/>
    <w:rsid w:val="0021759F"/>
    <w:rsid w:val="002249E3"/>
    <w:rsid w:val="00227253"/>
    <w:rsid w:val="002279D9"/>
    <w:rsid w:val="002324C5"/>
    <w:rsid w:val="002352A4"/>
    <w:rsid w:val="00235F22"/>
    <w:rsid w:val="00240C25"/>
    <w:rsid w:val="0024179F"/>
    <w:rsid w:val="00241E29"/>
    <w:rsid w:val="00247A01"/>
    <w:rsid w:val="00247F00"/>
    <w:rsid w:val="0025011C"/>
    <w:rsid w:val="00250AA9"/>
    <w:rsid w:val="00255FE1"/>
    <w:rsid w:val="00256352"/>
    <w:rsid w:val="0026012F"/>
    <w:rsid w:val="002650A5"/>
    <w:rsid w:val="002666E9"/>
    <w:rsid w:val="00266780"/>
    <w:rsid w:val="00266FEA"/>
    <w:rsid w:val="00267234"/>
    <w:rsid w:val="00276B83"/>
    <w:rsid w:val="00276CE0"/>
    <w:rsid w:val="00282950"/>
    <w:rsid w:val="00283FBE"/>
    <w:rsid w:val="00285194"/>
    <w:rsid w:val="00286DE3"/>
    <w:rsid w:val="002876E9"/>
    <w:rsid w:val="00294A2D"/>
    <w:rsid w:val="00296AC6"/>
    <w:rsid w:val="002A053D"/>
    <w:rsid w:val="002A4239"/>
    <w:rsid w:val="002A50C4"/>
    <w:rsid w:val="002A619B"/>
    <w:rsid w:val="002B379A"/>
    <w:rsid w:val="002B37CD"/>
    <w:rsid w:val="002B418B"/>
    <w:rsid w:val="002B6000"/>
    <w:rsid w:val="002B6D0D"/>
    <w:rsid w:val="002C13ED"/>
    <w:rsid w:val="002C2094"/>
    <w:rsid w:val="002C2CDD"/>
    <w:rsid w:val="002C322C"/>
    <w:rsid w:val="002C3620"/>
    <w:rsid w:val="002C41BB"/>
    <w:rsid w:val="002C5A32"/>
    <w:rsid w:val="002C65A1"/>
    <w:rsid w:val="002C7E9B"/>
    <w:rsid w:val="002D0A78"/>
    <w:rsid w:val="002D0F38"/>
    <w:rsid w:val="002D263D"/>
    <w:rsid w:val="002D312C"/>
    <w:rsid w:val="002E1320"/>
    <w:rsid w:val="002E1A15"/>
    <w:rsid w:val="002E1DE3"/>
    <w:rsid w:val="002E76BF"/>
    <w:rsid w:val="002F1C0D"/>
    <w:rsid w:val="002F4D64"/>
    <w:rsid w:val="003002D3"/>
    <w:rsid w:val="00301558"/>
    <w:rsid w:val="00305356"/>
    <w:rsid w:val="003059E1"/>
    <w:rsid w:val="00306799"/>
    <w:rsid w:val="00314784"/>
    <w:rsid w:val="00314DBE"/>
    <w:rsid w:val="00315C9C"/>
    <w:rsid w:val="003242A1"/>
    <w:rsid w:val="00326F7B"/>
    <w:rsid w:val="00327CBC"/>
    <w:rsid w:val="00336451"/>
    <w:rsid w:val="00337951"/>
    <w:rsid w:val="003417D4"/>
    <w:rsid w:val="00346243"/>
    <w:rsid w:val="0034662C"/>
    <w:rsid w:val="00350445"/>
    <w:rsid w:val="00350D9C"/>
    <w:rsid w:val="00353721"/>
    <w:rsid w:val="0035760D"/>
    <w:rsid w:val="0036256D"/>
    <w:rsid w:val="00363BBB"/>
    <w:rsid w:val="0036400A"/>
    <w:rsid w:val="00365881"/>
    <w:rsid w:val="00365957"/>
    <w:rsid w:val="00370148"/>
    <w:rsid w:val="00370442"/>
    <w:rsid w:val="003715DE"/>
    <w:rsid w:val="00371D0C"/>
    <w:rsid w:val="003759F1"/>
    <w:rsid w:val="00377E3A"/>
    <w:rsid w:val="00380EE3"/>
    <w:rsid w:val="00381AB8"/>
    <w:rsid w:val="00384B94"/>
    <w:rsid w:val="0038539F"/>
    <w:rsid w:val="00385795"/>
    <w:rsid w:val="0038601A"/>
    <w:rsid w:val="0038721A"/>
    <w:rsid w:val="00390AB6"/>
    <w:rsid w:val="00392F54"/>
    <w:rsid w:val="00393672"/>
    <w:rsid w:val="00393E9A"/>
    <w:rsid w:val="0039581B"/>
    <w:rsid w:val="003963E5"/>
    <w:rsid w:val="003964B6"/>
    <w:rsid w:val="003966D8"/>
    <w:rsid w:val="00397D0D"/>
    <w:rsid w:val="003A0851"/>
    <w:rsid w:val="003A2405"/>
    <w:rsid w:val="003A2F9A"/>
    <w:rsid w:val="003A2FA4"/>
    <w:rsid w:val="003A4BC6"/>
    <w:rsid w:val="003A549D"/>
    <w:rsid w:val="003A75B9"/>
    <w:rsid w:val="003B143E"/>
    <w:rsid w:val="003B5606"/>
    <w:rsid w:val="003C1097"/>
    <w:rsid w:val="003C2853"/>
    <w:rsid w:val="003C28B0"/>
    <w:rsid w:val="003C42DD"/>
    <w:rsid w:val="003C50B2"/>
    <w:rsid w:val="003C7853"/>
    <w:rsid w:val="003C794D"/>
    <w:rsid w:val="003D061C"/>
    <w:rsid w:val="003D563F"/>
    <w:rsid w:val="003E3A9D"/>
    <w:rsid w:val="003E49DA"/>
    <w:rsid w:val="003E4E70"/>
    <w:rsid w:val="003E76AD"/>
    <w:rsid w:val="003F0B44"/>
    <w:rsid w:val="003F2350"/>
    <w:rsid w:val="003F2C21"/>
    <w:rsid w:val="003F4358"/>
    <w:rsid w:val="003F7A8F"/>
    <w:rsid w:val="0040285C"/>
    <w:rsid w:val="004034D3"/>
    <w:rsid w:val="00405990"/>
    <w:rsid w:val="0040642C"/>
    <w:rsid w:val="004069C9"/>
    <w:rsid w:val="00406A3E"/>
    <w:rsid w:val="004075A0"/>
    <w:rsid w:val="00411BBC"/>
    <w:rsid w:val="00415D5F"/>
    <w:rsid w:val="00417009"/>
    <w:rsid w:val="004231FE"/>
    <w:rsid w:val="0042685E"/>
    <w:rsid w:val="0042742D"/>
    <w:rsid w:val="00430CF9"/>
    <w:rsid w:val="00431001"/>
    <w:rsid w:val="004347A0"/>
    <w:rsid w:val="004369A9"/>
    <w:rsid w:val="00442BCA"/>
    <w:rsid w:val="004433BD"/>
    <w:rsid w:val="00443E0C"/>
    <w:rsid w:val="00445F37"/>
    <w:rsid w:val="0045625C"/>
    <w:rsid w:val="0046115E"/>
    <w:rsid w:val="0046128D"/>
    <w:rsid w:val="0046279C"/>
    <w:rsid w:val="00463398"/>
    <w:rsid w:val="0046389D"/>
    <w:rsid w:val="00467791"/>
    <w:rsid w:val="004707CC"/>
    <w:rsid w:val="00470AB5"/>
    <w:rsid w:val="00471232"/>
    <w:rsid w:val="00471F3C"/>
    <w:rsid w:val="004742D8"/>
    <w:rsid w:val="0047497F"/>
    <w:rsid w:val="004752AC"/>
    <w:rsid w:val="00476C51"/>
    <w:rsid w:val="004814E9"/>
    <w:rsid w:val="00484538"/>
    <w:rsid w:val="00485354"/>
    <w:rsid w:val="004928B7"/>
    <w:rsid w:val="004A1C52"/>
    <w:rsid w:val="004A2B9F"/>
    <w:rsid w:val="004A4155"/>
    <w:rsid w:val="004A49D4"/>
    <w:rsid w:val="004A736A"/>
    <w:rsid w:val="004A7F3D"/>
    <w:rsid w:val="004B1D48"/>
    <w:rsid w:val="004B1E29"/>
    <w:rsid w:val="004B4E34"/>
    <w:rsid w:val="004B6CCA"/>
    <w:rsid w:val="004C0FF6"/>
    <w:rsid w:val="004C4902"/>
    <w:rsid w:val="004C5791"/>
    <w:rsid w:val="004C643D"/>
    <w:rsid w:val="004D29D2"/>
    <w:rsid w:val="004D463C"/>
    <w:rsid w:val="004D6149"/>
    <w:rsid w:val="004D76A8"/>
    <w:rsid w:val="004E4CC2"/>
    <w:rsid w:val="004E6036"/>
    <w:rsid w:val="004E69D3"/>
    <w:rsid w:val="004E758F"/>
    <w:rsid w:val="004E7C15"/>
    <w:rsid w:val="004F1877"/>
    <w:rsid w:val="004F36A3"/>
    <w:rsid w:val="004F4DFF"/>
    <w:rsid w:val="004F5E38"/>
    <w:rsid w:val="004F6A5B"/>
    <w:rsid w:val="005031BF"/>
    <w:rsid w:val="00503637"/>
    <w:rsid w:val="00503F0F"/>
    <w:rsid w:val="00504566"/>
    <w:rsid w:val="00505E89"/>
    <w:rsid w:val="00514934"/>
    <w:rsid w:val="00515D67"/>
    <w:rsid w:val="00517C44"/>
    <w:rsid w:val="00521D02"/>
    <w:rsid w:val="00526918"/>
    <w:rsid w:val="00526A6A"/>
    <w:rsid w:val="005272BE"/>
    <w:rsid w:val="005437F7"/>
    <w:rsid w:val="0054521B"/>
    <w:rsid w:val="00546BB2"/>
    <w:rsid w:val="00547002"/>
    <w:rsid w:val="00550F3E"/>
    <w:rsid w:val="00552669"/>
    <w:rsid w:val="00554DC0"/>
    <w:rsid w:val="005557B5"/>
    <w:rsid w:val="00557334"/>
    <w:rsid w:val="005616C7"/>
    <w:rsid w:val="00565D53"/>
    <w:rsid w:val="00566316"/>
    <w:rsid w:val="005666FF"/>
    <w:rsid w:val="005668A3"/>
    <w:rsid w:val="005672E1"/>
    <w:rsid w:val="00567CEC"/>
    <w:rsid w:val="0057181B"/>
    <w:rsid w:val="00572206"/>
    <w:rsid w:val="0057245F"/>
    <w:rsid w:val="00572BDC"/>
    <w:rsid w:val="00582408"/>
    <w:rsid w:val="00582460"/>
    <w:rsid w:val="00584EC8"/>
    <w:rsid w:val="0058503A"/>
    <w:rsid w:val="005863D9"/>
    <w:rsid w:val="00586A63"/>
    <w:rsid w:val="00587DEB"/>
    <w:rsid w:val="005905D6"/>
    <w:rsid w:val="00591997"/>
    <w:rsid w:val="00592709"/>
    <w:rsid w:val="0059420E"/>
    <w:rsid w:val="005963C4"/>
    <w:rsid w:val="0059654B"/>
    <w:rsid w:val="00597796"/>
    <w:rsid w:val="005A3870"/>
    <w:rsid w:val="005B0DD8"/>
    <w:rsid w:val="005B3B7A"/>
    <w:rsid w:val="005B3EB0"/>
    <w:rsid w:val="005C1C4D"/>
    <w:rsid w:val="005C1CD8"/>
    <w:rsid w:val="005C2303"/>
    <w:rsid w:val="005C28D9"/>
    <w:rsid w:val="005C33AB"/>
    <w:rsid w:val="005C5442"/>
    <w:rsid w:val="005C558B"/>
    <w:rsid w:val="005C6202"/>
    <w:rsid w:val="005C6344"/>
    <w:rsid w:val="005C752A"/>
    <w:rsid w:val="005C795C"/>
    <w:rsid w:val="005D42E2"/>
    <w:rsid w:val="005D7F2E"/>
    <w:rsid w:val="005E2707"/>
    <w:rsid w:val="005E2F2C"/>
    <w:rsid w:val="005E4B7D"/>
    <w:rsid w:val="005E4E92"/>
    <w:rsid w:val="005E5C5D"/>
    <w:rsid w:val="005E5E47"/>
    <w:rsid w:val="005E60D2"/>
    <w:rsid w:val="005E69D9"/>
    <w:rsid w:val="005F4419"/>
    <w:rsid w:val="005F6858"/>
    <w:rsid w:val="00602CCD"/>
    <w:rsid w:val="00603BA3"/>
    <w:rsid w:val="00603D12"/>
    <w:rsid w:val="00610A57"/>
    <w:rsid w:val="00610ACC"/>
    <w:rsid w:val="0061155D"/>
    <w:rsid w:val="006116C2"/>
    <w:rsid w:val="006146C6"/>
    <w:rsid w:val="00614E17"/>
    <w:rsid w:val="006203CF"/>
    <w:rsid w:val="00625D73"/>
    <w:rsid w:val="00625EC0"/>
    <w:rsid w:val="0062698D"/>
    <w:rsid w:val="00627602"/>
    <w:rsid w:val="00627CFB"/>
    <w:rsid w:val="00627D90"/>
    <w:rsid w:val="00630BB8"/>
    <w:rsid w:val="00631248"/>
    <w:rsid w:val="0063346B"/>
    <w:rsid w:val="0063587A"/>
    <w:rsid w:val="00636586"/>
    <w:rsid w:val="006402A3"/>
    <w:rsid w:val="00640D74"/>
    <w:rsid w:val="006453F3"/>
    <w:rsid w:val="006508DB"/>
    <w:rsid w:val="00651A4D"/>
    <w:rsid w:val="00651F0A"/>
    <w:rsid w:val="00654B62"/>
    <w:rsid w:val="00654DF1"/>
    <w:rsid w:val="00655C73"/>
    <w:rsid w:val="0065613B"/>
    <w:rsid w:val="00660658"/>
    <w:rsid w:val="00660D33"/>
    <w:rsid w:val="00661951"/>
    <w:rsid w:val="0067064B"/>
    <w:rsid w:val="00670977"/>
    <w:rsid w:val="00675534"/>
    <w:rsid w:val="006777C8"/>
    <w:rsid w:val="00680D5F"/>
    <w:rsid w:val="00685811"/>
    <w:rsid w:val="006859BD"/>
    <w:rsid w:val="00691526"/>
    <w:rsid w:val="00694F9A"/>
    <w:rsid w:val="006A289C"/>
    <w:rsid w:val="006A5C74"/>
    <w:rsid w:val="006A6355"/>
    <w:rsid w:val="006A65AA"/>
    <w:rsid w:val="006B00EE"/>
    <w:rsid w:val="006B056E"/>
    <w:rsid w:val="006B4396"/>
    <w:rsid w:val="006B7D27"/>
    <w:rsid w:val="006C0E33"/>
    <w:rsid w:val="006C39D4"/>
    <w:rsid w:val="006C7DCC"/>
    <w:rsid w:val="006D2C33"/>
    <w:rsid w:val="006D3DAE"/>
    <w:rsid w:val="006D402A"/>
    <w:rsid w:val="006D4821"/>
    <w:rsid w:val="006D7375"/>
    <w:rsid w:val="006E0315"/>
    <w:rsid w:val="006E18B1"/>
    <w:rsid w:val="006E2C2A"/>
    <w:rsid w:val="006E3DD1"/>
    <w:rsid w:val="006E45B5"/>
    <w:rsid w:val="006E7121"/>
    <w:rsid w:val="006E7603"/>
    <w:rsid w:val="006F3B36"/>
    <w:rsid w:val="00703F15"/>
    <w:rsid w:val="00710E4C"/>
    <w:rsid w:val="00713885"/>
    <w:rsid w:val="00713A56"/>
    <w:rsid w:val="007149A2"/>
    <w:rsid w:val="00716783"/>
    <w:rsid w:val="007175FF"/>
    <w:rsid w:val="00720C84"/>
    <w:rsid w:val="00730355"/>
    <w:rsid w:val="007308F9"/>
    <w:rsid w:val="00731148"/>
    <w:rsid w:val="00732B81"/>
    <w:rsid w:val="00734E9F"/>
    <w:rsid w:val="00736288"/>
    <w:rsid w:val="00737920"/>
    <w:rsid w:val="007414B1"/>
    <w:rsid w:val="00741ADF"/>
    <w:rsid w:val="00743A23"/>
    <w:rsid w:val="00745B0C"/>
    <w:rsid w:val="007476BD"/>
    <w:rsid w:val="007503F3"/>
    <w:rsid w:val="00752139"/>
    <w:rsid w:val="00753D50"/>
    <w:rsid w:val="00754189"/>
    <w:rsid w:val="007557B3"/>
    <w:rsid w:val="00757555"/>
    <w:rsid w:val="007640AD"/>
    <w:rsid w:val="00766E9B"/>
    <w:rsid w:val="00767456"/>
    <w:rsid w:val="0076745B"/>
    <w:rsid w:val="00770482"/>
    <w:rsid w:val="00773806"/>
    <w:rsid w:val="00776941"/>
    <w:rsid w:val="00777043"/>
    <w:rsid w:val="00780611"/>
    <w:rsid w:val="00780D6A"/>
    <w:rsid w:val="00781C82"/>
    <w:rsid w:val="007840D8"/>
    <w:rsid w:val="00784D47"/>
    <w:rsid w:val="007868BC"/>
    <w:rsid w:val="00786933"/>
    <w:rsid w:val="00786E29"/>
    <w:rsid w:val="00787271"/>
    <w:rsid w:val="00787DB7"/>
    <w:rsid w:val="00787DBE"/>
    <w:rsid w:val="00791BEB"/>
    <w:rsid w:val="0079340C"/>
    <w:rsid w:val="00794D54"/>
    <w:rsid w:val="007A0D28"/>
    <w:rsid w:val="007A1252"/>
    <w:rsid w:val="007A1A73"/>
    <w:rsid w:val="007A2106"/>
    <w:rsid w:val="007A344E"/>
    <w:rsid w:val="007A3604"/>
    <w:rsid w:val="007A3610"/>
    <w:rsid w:val="007A587F"/>
    <w:rsid w:val="007A7918"/>
    <w:rsid w:val="007B1539"/>
    <w:rsid w:val="007B46CC"/>
    <w:rsid w:val="007B75DC"/>
    <w:rsid w:val="007C0D07"/>
    <w:rsid w:val="007C34B0"/>
    <w:rsid w:val="007C352A"/>
    <w:rsid w:val="007C4D2F"/>
    <w:rsid w:val="007C5A8D"/>
    <w:rsid w:val="007C630E"/>
    <w:rsid w:val="007C777B"/>
    <w:rsid w:val="007D5186"/>
    <w:rsid w:val="007D575C"/>
    <w:rsid w:val="007D6E6D"/>
    <w:rsid w:val="007E1894"/>
    <w:rsid w:val="007E3755"/>
    <w:rsid w:val="007F4CD4"/>
    <w:rsid w:val="007F652C"/>
    <w:rsid w:val="007F7394"/>
    <w:rsid w:val="00802B80"/>
    <w:rsid w:val="008069B7"/>
    <w:rsid w:val="00813562"/>
    <w:rsid w:val="00813CE5"/>
    <w:rsid w:val="00813FB1"/>
    <w:rsid w:val="008143E9"/>
    <w:rsid w:val="008157E3"/>
    <w:rsid w:val="008201AE"/>
    <w:rsid w:val="00821367"/>
    <w:rsid w:val="00824F87"/>
    <w:rsid w:val="00827222"/>
    <w:rsid w:val="00830A9B"/>
    <w:rsid w:val="008317AF"/>
    <w:rsid w:val="008456A6"/>
    <w:rsid w:val="00846BE2"/>
    <w:rsid w:val="00846EE2"/>
    <w:rsid w:val="0085295B"/>
    <w:rsid w:val="00855C0C"/>
    <w:rsid w:val="00857C11"/>
    <w:rsid w:val="00861F44"/>
    <w:rsid w:val="00865DFE"/>
    <w:rsid w:val="0086600C"/>
    <w:rsid w:val="00866A98"/>
    <w:rsid w:val="008721B3"/>
    <w:rsid w:val="00872BE9"/>
    <w:rsid w:val="00873FDF"/>
    <w:rsid w:val="0087570A"/>
    <w:rsid w:val="00876A29"/>
    <w:rsid w:val="008825DE"/>
    <w:rsid w:val="00884198"/>
    <w:rsid w:val="00884555"/>
    <w:rsid w:val="008857C8"/>
    <w:rsid w:val="0088673D"/>
    <w:rsid w:val="008871CD"/>
    <w:rsid w:val="00891D31"/>
    <w:rsid w:val="00896ABB"/>
    <w:rsid w:val="00896BEE"/>
    <w:rsid w:val="008A1184"/>
    <w:rsid w:val="008A18D2"/>
    <w:rsid w:val="008A1944"/>
    <w:rsid w:val="008A2F6B"/>
    <w:rsid w:val="008A4917"/>
    <w:rsid w:val="008A6040"/>
    <w:rsid w:val="008B0814"/>
    <w:rsid w:val="008B0BCC"/>
    <w:rsid w:val="008B5A22"/>
    <w:rsid w:val="008C0697"/>
    <w:rsid w:val="008C1E0D"/>
    <w:rsid w:val="008C250A"/>
    <w:rsid w:val="008C2518"/>
    <w:rsid w:val="008C3042"/>
    <w:rsid w:val="008C5295"/>
    <w:rsid w:val="008C7F5B"/>
    <w:rsid w:val="008D1553"/>
    <w:rsid w:val="008D19D4"/>
    <w:rsid w:val="008D1D91"/>
    <w:rsid w:val="008D2169"/>
    <w:rsid w:val="008D4CFC"/>
    <w:rsid w:val="008D5D82"/>
    <w:rsid w:val="008D5E1E"/>
    <w:rsid w:val="008D6244"/>
    <w:rsid w:val="008D73C3"/>
    <w:rsid w:val="008D7716"/>
    <w:rsid w:val="008D788E"/>
    <w:rsid w:val="008E34EB"/>
    <w:rsid w:val="008E5381"/>
    <w:rsid w:val="008E5D11"/>
    <w:rsid w:val="008E669B"/>
    <w:rsid w:val="008F197A"/>
    <w:rsid w:val="008F2241"/>
    <w:rsid w:val="008F25A9"/>
    <w:rsid w:val="008F2B4E"/>
    <w:rsid w:val="008F5195"/>
    <w:rsid w:val="009034A3"/>
    <w:rsid w:val="009034C5"/>
    <w:rsid w:val="009044C1"/>
    <w:rsid w:val="009045A6"/>
    <w:rsid w:val="0090627F"/>
    <w:rsid w:val="009070D3"/>
    <w:rsid w:val="009121A9"/>
    <w:rsid w:val="0091260D"/>
    <w:rsid w:val="00913DB9"/>
    <w:rsid w:val="0091481C"/>
    <w:rsid w:val="00914D81"/>
    <w:rsid w:val="009150F9"/>
    <w:rsid w:val="00916A5D"/>
    <w:rsid w:val="00921254"/>
    <w:rsid w:val="009212AC"/>
    <w:rsid w:val="009240EA"/>
    <w:rsid w:val="009247AA"/>
    <w:rsid w:val="00924EDD"/>
    <w:rsid w:val="00925232"/>
    <w:rsid w:val="00927A5B"/>
    <w:rsid w:val="00927FF5"/>
    <w:rsid w:val="0093150C"/>
    <w:rsid w:val="009320D7"/>
    <w:rsid w:val="00933F4C"/>
    <w:rsid w:val="00935F3F"/>
    <w:rsid w:val="00943AEF"/>
    <w:rsid w:val="00950EF4"/>
    <w:rsid w:val="00951110"/>
    <w:rsid w:val="00954573"/>
    <w:rsid w:val="00957295"/>
    <w:rsid w:val="00961209"/>
    <w:rsid w:val="0096251D"/>
    <w:rsid w:val="00966AEF"/>
    <w:rsid w:val="0096701A"/>
    <w:rsid w:val="009720D2"/>
    <w:rsid w:val="00972FC4"/>
    <w:rsid w:val="00973A10"/>
    <w:rsid w:val="009748A5"/>
    <w:rsid w:val="00974DDB"/>
    <w:rsid w:val="0097547D"/>
    <w:rsid w:val="009762B2"/>
    <w:rsid w:val="009763D5"/>
    <w:rsid w:val="00976A9D"/>
    <w:rsid w:val="0098319C"/>
    <w:rsid w:val="0098346F"/>
    <w:rsid w:val="0098562E"/>
    <w:rsid w:val="0098787A"/>
    <w:rsid w:val="00993439"/>
    <w:rsid w:val="009A0041"/>
    <w:rsid w:val="009A0DEC"/>
    <w:rsid w:val="009A133C"/>
    <w:rsid w:val="009A2BC5"/>
    <w:rsid w:val="009A4A29"/>
    <w:rsid w:val="009A51E6"/>
    <w:rsid w:val="009A6A34"/>
    <w:rsid w:val="009A703B"/>
    <w:rsid w:val="009A7F0D"/>
    <w:rsid w:val="009B0EE3"/>
    <w:rsid w:val="009B1460"/>
    <w:rsid w:val="009B1919"/>
    <w:rsid w:val="009B1EF6"/>
    <w:rsid w:val="009B45B5"/>
    <w:rsid w:val="009B5C75"/>
    <w:rsid w:val="009B6B08"/>
    <w:rsid w:val="009C044D"/>
    <w:rsid w:val="009C26E0"/>
    <w:rsid w:val="009C2985"/>
    <w:rsid w:val="009C661C"/>
    <w:rsid w:val="009C7774"/>
    <w:rsid w:val="009D004E"/>
    <w:rsid w:val="009D0C9D"/>
    <w:rsid w:val="009D2E21"/>
    <w:rsid w:val="009D397E"/>
    <w:rsid w:val="009D5985"/>
    <w:rsid w:val="009E0D7A"/>
    <w:rsid w:val="009E2299"/>
    <w:rsid w:val="009E2CF1"/>
    <w:rsid w:val="009E58FF"/>
    <w:rsid w:val="009E5BDD"/>
    <w:rsid w:val="009E6F52"/>
    <w:rsid w:val="009E737A"/>
    <w:rsid w:val="009F0E7F"/>
    <w:rsid w:val="009F4653"/>
    <w:rsid w:val="009F51CD"/>
    <w:rsid w:val="009F6697"/>
    <w:rsid w:val="009F7120"/>
    <w:rsid w:val="00A05EDC"/>
    <w:rsid w:val="00A066A7"/>
    <w:rsid w:val="00A10D06"/>
    <w:rsid w:val="00A1162A"/>
    <w:rsid w:val="00A16621"/>
    <w:rsid w:val="00A17460"/>
    <w:rsid w:val="00A2511F"/>
    <w:rsid w:val="00A25298"/>
    <w:rsid w:val="00A3190D"/>
    <w:rsid w:val="00A342D4"/>
    <w:rsid w:val="00A3459E"/>
    <w:rsid w:val="00A34980"/>
    <w:rsid w:val="00A365EB"/>
    <w:rsid w:val="00A373F8"/>
    <w:rsid w:val="00A4153C"/>
    <w:rsid w:val="00A42472"/>
    <w:rsid w:val="00A43D93"/>
    <w:rsid w:val="00A45508"/>
    <w:rsid w:val="00A474F7"/>
    <w:rsid w:val="00A50514"/>
    <w:rsid w:val="00A51323"/>
    <w:rsid w:val="00A52D73"/>
    <w:rsid w:val="00A53F12"/>
    <w:rsid w:val="00A54546"/>
    <w:rsid w:val="00A6013A"/>
    <w:rsid w:val="00A6014E"/>
    <w:rsid w:val="00A61269"/>
    <w:rsid w:val="00A6342E"/>
    <w:rsid w:val="00A67B24"/>
    <w:rsid w:val="00A754B3"/>
    <w:rsid w:val="00A76748"/>
    <w:rsid w:val="00A76C1E"/>
    <w:rsid w:val="00A801C8"/>
    <w:rsid w:val="00A80E8D"/>
    <w:rsid w:val="00A8143E"/>
    <w:rsid w:val="00A835AB"/>
    <w:rsid w:val="00A83913"/>
    <w:rsid w:val="00A869DC"/>
    <w:rsid w:val="00A95E3F"/>
    <w:rsid w:val="00A96B13"/>
    <w:rsid w:val="00A96E6E"/>
    <w:rsid w:val="00AA0098"/>
    <w:rsid w:val="00AA0334"/>
    <w:rsid w:val="00AA3ACC"/>
    <w:rsid w:val="00AA3E93"/>
    <w:rsid w:val="00AA46B6"/>
    <w:rsid w:val="00AA4A0C"/>
    <w:rsid w:val="00AA501B"/>
    <w:rsid w:val="00AA55E3"/>
    <w:rsid w:val="00AB2B91"/>
    <w:rsid w:val="00AB320F"/>
    <w:rsid w:val="00AB459B"/>
    <w:rsid w:val="00AB4BDD"/>
    <w:rsid w:val="00AB4E59"/>
    <w:rsid w:val="00AC06D1"/>
    <w:rsid w:val="00AC5F55"/>
    <w:rsid w:val="00AC77A1"/>
    <w:rsid w:val="00AD1E9F"/>
    <w:rsid w:val="00AD24E8"/>
    <w:rsid w:val="00AD7BA9"/>
    <w:rsid w:val="00AE0559"/>
    <w:rsid w:val="00AE6752"/>
    <w:rsid w:val="00AE6C3D"/>
    <w:rsid w:val="00AF09A3"/>
    <w:rsid w:val="00AF1EEE"/>
    <w:rsid w:val="00AF50C8"/>
    <w:rsid w:val="00B00F80"/>
    <w:rsid w:val="00B0373B"/>
    <w:rsid w:val="00B03CDA"/>
    <w:rsid w:val="00B05B46"/>
    <w:rsid w:val="00B06DAB"/>
    <w:rsid w:val="00B10FD8"/>
    <w:rsid w:val="00B117C5"/>
    <w:rsid w:val="00B12952"/>
    <w:rsid w:val="00B154C7"/>
    <w:rsid w:val="00B21FCF"/>
    <w:rsid w:val="00B24EA6"/>
    <w:rsid w:val="00B26788"/>
    <w:rsid w:val="00B32B0E"/>
    <w:rsid w:val="00B34A6E"/>
    <w:rsid w:val="00B40639"/>
    <w:rsid w:val="00B40AB5"/>
    <w:rsid w:val="00B40D03"/>
    <w:rsid w:val="00B41700"/>
    <w:rsid w:val="00B41C01"/>
    <w:rsid w:val="00B421BB"/>
    <w:rsid w:val="00B43D1A"/>
    <w:rsid w:val="00B4548E"/>
    <w:rsid w:val="00B4577A"/>
    <w:rsid w:val="00B45A59"/>
    <w:rsid w:val="00B45B16"/>
    <w:rsid w:val="00B45CC9"/>
    <w:rsid w:val="00B50B4C"/>
    <w:rsid w:val="00B51A8A"/>
    <w:rsid w:val="00B51D9E"/>
    <w:rsid w:val="00B52E5B"/>
    <w:rsid w:val="00B5567B"/>
    <w:rsid w:val="00B56CB0"/>
    <w:rsid w:val="00B62A16"/>
    <w:rsid w:val="00B6491C"/>
    <w:rsid w:val="00B650FC"/>
    <w:rsid w:val="00B65A29"/>
    <w:rsid w:val="00B667F6"/>
    <w:rsid w:val="00B709EC"/>
    <w:rsid w:val="00B71490"/>
    <w:rsid w:val="00B759ED"/>
    <w:rsid w:val="00B75C2E"/>
    <w:rsid w:val="00B75DE6"/>
    <w:rsid w:val="00B76B91"/>
    <w:rsid w:val="00B80417"/>
    <w:rsid w:val="00B87943"/>
    <w:rsid w:val="00B94563"/>
    <w:rsid w:val="00B9471A"/>
    <w:rsid w:val="00B94C1A"/>
    <w:rsid w:val="00B966FD"/>
    <w:rsid w:val="00BA6292"/>
    <w:rsid w:val="00BA6316"/>
    <w:rsid w:val="00BA7830"/>
    <w:rsid w:val="00BA7AD8"/>
    <w:rsid w:val="00BB1E1D"/>
    <w:rsid w:val="00BB5F92"/>
    <w:rsid w:val="00BB63C6"/>
    <w:rsid w:val="00BB7F0B"/>
    <w:rsid w:val="00BC1402"/>
    <w:rsid w:val="00BC1AD2"/>
    <w:rsid w:val="00BC468F"/>
    <w:rsid w:val="00BC6090"/>
    <w:rsid w:val="00BC7A2B"/>
    <w:rsid w:val="00BD1411"/>
    <w:rsid w:val="00BD2470"/>
    <w:rsid w:val="00BD2A73"/>
    <w:rsid w:val="00BD2F51"/>
    <w:rsid w:val="00BD30F4"/>
    <w:rsid w:val="00BD42B5"/>
    <w:rsid w:val="00BD4ACA"/>
    <w:rsid w:val="00BD59D6"/>
    <w:rsid w:val="00BD6048"/>
    <w:rsid w:val="00BD784E"/>
    <w:rsid w:val="00BE0D4F"/>
    <w:rsid w:val="00BF039C"/>
    <w:rsid w:val="00BF0426"/>
    <w:rsid w:val="00BF04CE"/>
    <w:rsid w:val="00BF4F5B"/>
    <w:rsid w:val="00BF7039"/>
    <w:rsid w:val="00C00742"/>
    <w:rsid w:val="00C01AF0"/>
    <w:rsid w:val="00C029E1"/>
    <w:rsid w:val="00C03D9C"/>
    <w:rsid w:val="00C04D76"/>
    <w:rsid w:val="00C04E47"/>
    <w:rsid w:val="00C05420"/>
    <w:rsid w:val="00C05555"/>
    <w:rsid w:val="00C07433"/>
    <w:rsid w:val="00C0782E"/>
    <w:rsid w:val="00C07FD1"/>
    <w:rsid w:val="00C11405"/>
    <w:rsid w:val="00C15EA0"/>
    <w:rsid w:val="00C15F94"/>
    <w:rsid w:val="00C162BE"/>
    <w:rsid w:val="00C17714"/>
    <w:rsid w:val="00C2074D"/>
    <w:rsid w:val="00C207DC"/>
    <w:rsid w:val="00C21F01"/>
    <w:rsid w:val="00C23FF7"/>
    <w:rsid w:val="00C27E87"/>
    <w:rsid w:val="00C362B1"/>
    <w:rsid w:val="00C3719A"/>
    <w:rsid w:val="00C3742D"/>
    <w:rsid w:val="00C40646"/>
    <w:rsid w:val="00C41F01"/>
    <w:rsid w:val="00C45BFB"/>
    <w:rsid w:val="00C50304"/>
    <w:rsid w:val="00C56282"/>
    <w:rsid w:val="00C57060"/>
    <w:rsid w:val="00C573E3"/>
    <w:rsid w:val="00C60417"/>
    <w:rsid w:val="00C65202"/>
    <w:rsid w:val="00C727E6"/>
    <w:rsid w:val="00C72849"/>
    <w:rsid w:val="00C74F0F"/>
    <w:rsid w:val="00C76391"/>
    <w:rsid w:val="00C76AA1"/>
    <w:rsid w:val="00C80F1B"/>
    <w:rsid w:val="00C826AF"/>
    <w:rsid w:val="00C83C95"/>
    <w:rsid w:val="00C843D0"/>
    <w:rsid w:val="00C84EC9"/>
    <w:rsid w:val="00C856AE"/>
    <w:rsid w:val="00C8749C"/>
    <w:rsid w:val="00C90A1F"/>
    <w:rsid w:val="00C9150A"/>
    <w:rsid w:val="00C93623"/>
    <w:rsid w:val="00C95410"/>
    <w:rsid w:val="00C95825"/>
    <w:rsid w:val="00C965CE"/>
    <w:rsid w:val="00C975DA"/>
    <w:rsid w:val="00CA35CB"/>
    <w:rsid w:val="00CA46FF"/>
    <w:rsid w:val="00CA782A"/>
    <w:rsid w:val="00CB0040"/>
    <w:rsid w:val="00CB0EF2"/>
    <w:rsid w:val="00CB3BBE"/>
    <w:rsid w:val="00CB5642"/>
    <w:rsid w:val="00CB74B6"/>
    <w:rsid w:val="00CC1102"/>
    <w:rsid w:val="00CC6A02"/>
    <w:rsid w:val="00CD2CBD"/>
    <w:rsid w:val="00CD3432"/>
    <w:rsid w:val="00CE253E"/>
    <w:rsid w:val="00CE4741"/>
    <w:rsid w:val="00CF2514"/>
    <w:rsid w:val="00CF2690"/>
    <w:rsid w:val="00CF2D69"/>
    <w:rsid w:val="00CF2DD2"/>
    <w:rsid w:val="00CF45A9"/>
    <w:rsid w:val="00D04965"/>
    <w:rsid w:val="00D10D5A"/>
    <w:rsid w:val="00D14072"/>
    <w:rsid w:val="00D14E58"/>
    <w:rsid w:val="00D20EBC"/>
    <w:rsid w:val="00D217FD"/>
    <w:rsid w:val="00D233ED"/>
    <w:rsid w:val="00D23BE1"/>
    <w:rsid w:val="00D27D53"/>
    <w:rsid w:val="00D30361"/>
    <w:rsid w:val="00D30CF9"/>
    <w:rsid w:val="00D3206E"/>
    <w:rsid w:val="00D32119"/>
    <w:rsid w:val="00D3235B"/>
    <w:rsid w:val="00D32BA3"/>
    <w:rsid w:val="00D332E7"/>
    <w:rsid w:val="00D33F38"/>
    <w:rsid w:val="00D36110"/>
    <w:rsid w:val="00D371FC"/>
    <w:rsid w:val="00D40474"/>
    <w:rsid w:val="00D43251"/>
    <w:rsid w:val="00D43D9C"/>
    <w:rsid w:val="00D4524B"/>
    <w:rsid w:val="00D458DC"/>
    <w:rsid w:val="00D475C4"/>
    <w:rsid w:val="00D47D20"/>
    <w:rsid w:val="00D51D3D"/>
    <w:rsid w:val="00D52E67"/>
    <w:rsid w:val="00D566B4"/>
    <w:rsid w:val="00D5679E"/>
    <w:rsid w:val="00D57EE0"/>
    <w:rsid w:val="00D618A9"/>
    <w:rsid w:val="00D63656"/>
    <w:rsid w:val="00D64C0E"/>
    <w:rsid w:val="00D65DB3"/>
    <w:rsid w:val="00D665D5"/>
    <w:rsid w:val="00D67531"/>
    <w:rsid w:val="00D71397"/>
    <w:rsid w:val="00D72114"/>
    <w:rsid w:val="00D77CFB"/>
    <w:rsid w:val="00D82CFE"/>
    <w:rsid w:val="00D8355A"/>
    <w:rsid w:val="00D855F6"/>
    <w:rsid w:val="00D85F56"/>
    <w:rsid w:val="00D8690C"/>
    <w:rsid w:val="00D90272"/>
    <w:rsid w:val="00D91325"/>
    <w:rsid w:val="00D92809"/>
    <w:rsid w:val="00D93A1D"/>
    <w:rsid w:val="00DA18EF"/>
    <w:rsid w:val="00DA1F2A"/>
    <w:rsid w:val="00DA3852"/>
    <w:rsid w:val="00DA3A11"/>
    <w:rsid w:val="00DA6D9F"/>
    <w:rsid w:val="00DB193E"/>
    <w:rsid w:val="00DB1C7F"/>
    <w:rsid w:val="00DB5DAD"/>
    <w:rsid w:val="00DD1971"/>
    <w:rsid w:val="00DD3177"/>
    <w:rsid w:val="00DD3B41"/>
    <w:rsid w:val="00DD78A6"/>
    <w:rsid w:val="00DE7709"/>
    <w:rsid w:val="00DF327A"/>
    <w:rsid w:val="00DF35FE"/>
    <w:rsid w:val="00DF6AA2"/>
    <w:rsid w:val="00DF7594"/>
    <w:rsid w:val="00E004A6"/>
    <w:rsid w:val="00E020C6"/>
    <w:rsid w:val="00E0344E"/>
    <w:rsid w:val="00E04CE9"/>
    <w:rsid w:val="00E05FF8"/>
    <w:rsid w:val="00E064EE"/>
    <w:rsid w:val="00E07B1D"/>
    <w:rsid w:val="00E07BA7"/>
    <w:rsid w:val="00E1014A"/>
    <w:rsid w:val="00E11324"/>
    <w:rsid w:val="00E15281"/>
    <w:rsid w:val="00E15CF9"/>
    <w:rsid w:val="00E1602B"/>
    <w:rsid w:val="00E16CD7"/>
    <w:rsid w:val="00E2005B"/>
    <w:rsid w:val="00E2007C"/>
    <w:rsid w:val="00E202F5"/>
    <w:rsid w:val="00E212A7"/>
    <w:rsid w:val="00E22919"/>
    <w:rsid w:val="00E2379B"/>
    <w:rsid w:val="00E259A5"/>
    <w:rsid w:val="00E26129"/>
    <w:rsid w:val="00E267F9"/>
    <w:rsid w:val="00E31405"/>
    <w:rsid w:val="00E31E53"/>
    <w:rsid w:val="00E32134"/>
    <w:rsid w:val="00E326AA"/>
    <w:rsid w:val="00E336B9"/>
    <w:rsid w:val="00E35456"/>
    <w:rsid w:val="00E36E3E"/>
    <w:rsid w:val="00E41A8A"/>
    <w:rsid w:val="00E4462B"/>
    <w:rsid w:val="00E44C80"/>
    <w:rsid w:val="00E468A3"/>
    <w:rsid w:val="00E52EFC"/>
    <w:rsid w:val="00E54D4C"/>
    <w:rsid w:val="00E66A74"/>
    <w:rsid w:val="00E7262C"/>
    <w:rsid w:val="00E73433"/>
    <w:rsid w:val="00E77DAE"/>
    <w:rsid w:val="00E80148"/>
    <w:rsid w:val="00E80F6E"/>
    <w:rsid w:val="00E8134B"/>
    <w:rsid w:val="00E82C92"/>
    <w:rsid w:val="00E852C5"/>
    <w:rsid w:val="00E90430"/>
    <w:rsid w:val="00E906E9"/>
    <w:rsid w:val="00E91E8C"/>
    <w:rsid w:val="00EA055E"/>
    <w:rsid w:val="00EA606D"/>
    <w:rsid w:val="00EA625F"/>
    <w:rsid w:val="00EB210F"/>
    <w:rsid w:val="00EB4A03"/>
    <w:rsid w:val="00EB50CE"/>
    <w:rsid w:val="00EB5919"/>
    <w:rsid w:val="00EB5E35"/>
    <w:rsid w:val="00EB5E3F"/>
    <w:rsid w:val="00EC3103"/>
    <w:rsid w:val="00EC362E"/>
    <w:rsid w:val="00EC408E"/>
    <w:rsid w:val="00EC5356"/>
    <w:rsid w:val="00EC611F"/>
    <w:rsid w:val="00ED154A"/>
    <w:rsid w:val="00ED15B9"/>
    <w:rsid w:val="00ED71F3"/>
    <w:rsid w:val="00ED790C"/>
    <w:rsid w:val="00ED7E0C"/>
    <w:rsid w:val="00EE3685"/>
    <w:rsid w:val="00EF07A8"/>
    <w:rsid w:val="00EF1F29"/>
    <w:rsid w:val="00EF2D13"/>
    <w:rsid w:val="00EF465F"/>
    <w:rsid w:val="00EF725A"/>
    <w:rsid w:val="00EF7E10"/>
    <w:rsid w:val="00EF7F1C"/>
    <w:rsid w:val="00F02850"/>
    <w:rsid w:val="00F22693"/>
    <w:rsid w:val="00F22BDC"/>
    <w:rsid w:val="00F23A1B"/>
    <w:rsid w:val="00F26A01"/>
    <w:rsid w:val="00F26A36"/>
    <w:rsid w:val="00F27E41"/>
    <w:rsid w:val="00F329BB"/>
    <w:rsid w:val="00F3422B"/>
    <w:rsid w:val="00F34417"/>
    <w:rsid w:val="00F37EDE"/>
    <w:rsid w:val="00F400B9"/>
    <w:rsid w:val="00F41874"/>
    <w:rsid w:val="00F41BF8"/>
    <w:rsid w:val="00F427E5"/>
    <w:rsid w:val="00F4394E"/>
    <w:rsid w:val="00F45CEF"/>
    <w:rsid w:val="00F50D26"/>
    <w:rsid w:val="00F5551E"/>
    <w:rsid w:val="00F62968"/>
    <w:rsid w:val="00F63517"/>
    <w:rsid w:val="00F63E68"/>
    <w:rsid w:val="00F643F8"/>
    <w:rsid w:val="00F652E2"/>
    <w:rsid w:val="00F6636C"/>
    <w:rsid w:val="00F66E7D"/>
    <w:rsid w:val="00F7091C"/>
    <w:rsid w:val="00F725D2"/>
    <w:rsid w:val="00F73D4E"/>
    <w:rsid w:val="00F7448C"/>
    <w:rsid w:val="00F74C40"/>
    <w:rsid w:val="00F74D04"/>
    <w:rsid w:val="00F8234E"/>
    <w:rsid w:val="00F8696C"/>
    <w:rsid w:val="00F86B76"/>
    <w:rsid w:val="00F873A9"/>
    <w:rsid w:val="00F94B4B"/>
    <w:rsid w:val="00F94CEC"/>
    <w:rsid w:val="00FA01D9"/>
    <w:rsid w:val="00FA1103"/>
    <w:rsid w:val="00FA14AF"/>
    <w:rsid w:val="00FA1519"/>
    <w:rsid w:val="00FA259F"/>
    <w:rsid w:val="00FA435A"/>
    <w:rsid w:val="00FA5429"/>
    <w:rsid w:val="00FB0ADE"/>
    <w:rsid w:val="00FB1E37"/>
    <w:rsid w:val="00FB32B7"/>
    <w:rsid w:val="00FB4C96"/>
    <w:rsid w:val="00FB5933"/>
    <w:rsid w:val="00FC0A8A"/>
    <w:rsid w:val="00FC18F8"/>
    <w:rsid w:val="00FC1EC9"/>
    <w:rsid w:val="00FC247C"/>
    <w:rsid w:val="00FC6AA6"/>
    <w:rsid w:val="00FD251E"/>
    <w:rsid w:val="00FD4131"/>
    <w:rsid w:val="00FD46E8"/>
    <w:rsid w:val="00FD7023"/>
    <w:rsid w:val="00FE13AD"/>
    <w:rsid w:val="00FE410A"/>
    <w:rsid w:val="00FE5AC0"/>
    <w:rsid w:val="00FE5D00"/>
    <w:rsid w:val="00FE70E6"/>
    <w:rsid w:val="00FF06DF"/>
    <w:rsid w:val="00FF0822"/>
    <w:rsid w:val="00FF1F92"/>
    <w:rsid w:val="00FF413F"/>
    <w:rsid w:val="00FF50B7"/>
    <w:rsid w:val="00FF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79093"/>
  <w15:docId w15:val="{D62725BF-C6B7-48D5-A160-BA2B0FE18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7714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C74F0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42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5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D82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50048"/>
  </w:style>
  <w:style w:type="paragraph" w:styleId="Revision">
    <w:name w:val="Revision"/>
    <w:hidden/>
    <w:uiPriority w:val="99"/>
    <w:semiHidden/>
    <w:rsid w:val="003A085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872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2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2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2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27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567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79E"/>
  </w:style>
  <w:style w:type="paragraph" w:styleId="Footer">
    <w:name w:val="footer"/>
    <w:basedOn w:val="Normal"/>
    <w:link w:val="FooterChar"/>
    <w:uiPriority w:val="99"/>
    <w:unhideWhenUsed/>
    <w:rsid w:val="00D567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1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A71A3-B825-DF40-9E38-BE0B0EAC2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shuye@tll.org.sg</dc:creator>
  <cp:keywords/>
  <dc:description/>
  <cp:lastModifiedBy>Lulu Stader</cp:lastModifiedBy>
  <cp:revision>2</cp:revision>
  <cp:lastPrinted>2018-10-05T00:42:00Z</cp:lastPrinted>
  <dcterms:created xsi:type="dcterms:W3CDTF">2019-07-02T08:17:00Z</dcterms:created>
  <dcterms:modified xsi:type="dcterms:W3CDTF">2019-07-02T08:17:00Z</dcterms:modified>
</cp:coreProperties>
</file>